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F02C7" w14:textId="77777777" w:rsidR="00475BE9" w:rsidRDefault="0052219F">
      <w:pPr>
        <w:pStyle w:val="Heading1"/>
      </w:pPr>
      <w:r>
        <w:t>Summit County, Ohio – Pet &amp; Animal Resources</w:t>
      </w:r>
    </w:p>
    <w:p w14:paraId="1E3A9783" w14:textId="77777777" w:rsidR="00475BE9" w:rsidRPr="0052219F" w:rsidRDefault="0052219F" w:rsidP="0052219F">
      <w:pPr>
        <w:pStyle w:val="ListParagraph"/>
        <w:numPr>
          <w:ilvl w:val="0"/>
          <w:numId w:val="10"/>
        </w:numPr>
        <w:rPr>
          <w:b/>
          <w:bCs/>
        </w:rPr>
      </w:pPr>
      <w:r w:rsidRPr="0052219F">
        <w:rPr>
          <w:b/>
          <w:bCs/>
        </w:rPr>
        <w:t>Humane Society of Summit County (HSSC)</w:t>
      </w:r>
    </w:p>
    <w:p w14:paraId="72755C1A" w14:textId="77777777" w:rsidR="0052219F" w:rsidRDefault="0052219F" w:rsidP="0052219F">
      <w:pPr>
        <w:pStyle w:val="ListParagraph"/>
        <w:numPr>
          <w:ilvl w:val="0"/>
          <w:numId w:val="12"/>
        </w:numPr>
      </w:pPr>
      <w:r>
        <w:t>Provides shelter, adoption, fostering, and animal advocacy</w:t>
      </w:r>
    </w:p>
    <w:p w14:paraId="11EC13BC" w14:textId="77777777" w:rsidR="0052219F" w:rsidRDefault="0052219F" w:rsidP="0052219F">
      <w:pPr>
        <w:pStyle w:val="ListParagraph"/>
        <w:numPr>
          <w:ilvl w:val="0"/>
          <w:numId w:val="12"/>
        </w:numPr>
      </w:pPr>
      <w:r>
        <w:t>Adoption Hours: Weekdays 11am–6pm; Weekends 11am–5pm</w:t>
      </w:r>
    </w:p>
    <w:p w14:paraId="7A07E3E5" w14:textId="77777777" w:rsidR="0052219F" w:rsidRDefault="0052219F" w:rsidP="0052219F">
      <w:pPr>
        <w:pStyle w:val="ListParagraph"/>
        <w:numPr>
          <w:ilvl w:val="1"/>
          <w:numId w:val="12"/>
        </w:numPr>
      </w:pPr>
      <w:r>
        <w:t>Address: 752 W. Portage Trail, Akron, OH</w:t>
      </w:r>
    </w:p>
    <w:p w14:paraId="53F2BA00" w14:textId="77777777" w:rsidR="0052219F" w:rsidRDefault="0052219F" w:rsidP="0052219F">
      <w:pPr>
        <w:pStyle w:val="ListParagraph"/>
        <w:numPr>
          <w:ilvl w:val="1"/>
          <w:numId w:val="12"/>
        </w:numPr>
      </w:pPr>
      <w:r>
        <w:t>Phone: (330) 487-0333</w:t>
      </w:r>
    </w:p>
    <w:p w14:paraId="48D342F3" w14:textId="6D1BC406" w:rsidR="00475BE9" w:rsidRDefault="0052219F" w:rsidP="0052219F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https://summithumane.org</w:t>
        </w:r>
      </w:hyperlink>
    </w:p>
    <w:p w14:paraId="3A024822" w14:textId="77777777" w:rsidR="0052219F" w:rsidRDefault="0052219F" w:rsidP="0052219F">
      <w:pPr>
        <w:pStyle w:val="ListParagraph"/>
        <w:ind w:left="1710"/>
      </w:pPr>
    </w:p>
    <w:p w14:paraId="6BBC2D41" w14:textId="77777777" w:rsidR="00475BE9" w:rsidRPr="0052219F" w:rsidRDefault="0052219F" w:rsidP="0052219F">
      <w:pPr>
        <w:pStyle w:val="ListParagraph"/>
        <w:numPr>
          <w:ilvl w:val="0"/>
          <w:numId w:val="10"/>
        </w:numPr>
        <w:rPr>
          <w:b/>
          <w:bCs/>
        </w:rPr>
      </w:pPr>
      <w:r w:rsidRPr="0052219F">
        <w:rPr>
          <w:b/>
          <w:bCs/>
        </w:rPr>
        <w:t>Summit County Division of Animal Control</w:t>
      </w:r>
    </w:p>
    <w:p w14:paraId="1D1DBCC3" w14:textId="77777777" w:rsidR="0052219F" w:rsidRDefault="0052219F" w:rsidP="0052219F">
      <w:pPr>
        <w:pStyle w:val="ListParagraph"/>
        <w:numPr>
          <w:ilvl w:val="0"/>
          <w:numId w:val="12"/>
        </w:numPr>
      </w:pPr>
      <w:r>
        <w:t>Offers pet licensing, stray intake, adoption services, and animal control enforcement</w:t>
      </w:r>
    </w:p>
    <w:p w14:paraId="47FE6BBC" w14:textId="77777777" w:rsidR="0052219F" w:rsidRDefault="0052219F" w:rsidP="0052219F">
      <w:pPr>
        <w:pStyle w:val="ListParagraph"/>
        <w:numPr>
          <w:ilvl w:val="0"/>
          <w:numId w:val="12"/>
        </w:numPr>
      </w:pPr>
      <w:r>
        <w:t>Hours: Mon–Fri 10am–6pm; Sat 12pm–3pm; Sun 1pm–3pm</w:t>
      </w:r>
    </w:p>
    <w:p w14:paraId="7B3592AC" w14:textId="77777777" w:rsidR="0052219F" w:rsidRDefault="0052219F" w:rsidP="0052219F">
      <w:pPr>
        <w:pStyle w:val="ListParagraph"/>
        <w:numPr>
          <w:ilvl w:val="1"/>
          <w:numId w:val="12"/>
        </w:numPr>
      </w:pPr>
      <w:r>
        <w:t>Address: 250 Opportunity Parkway, Akron, OH</w:t>
      </w:r>
    </w:p>
    <w:p w14:paraId="5923BF2F" w14:textId="77777777" w:rsidR="0052219F" w:rsidRDefault="0052219F" w:rsidP="0052219F">
      <w:pPr>
        <w:pStyle w:val="ListParagraph"/>
        <w:numPr>
          <w:ilvl w:val="1"/>
          <w:numId w:val="12"/>
        </w:numPr>
      </w:pPr>
      <w:r>
        <w:t>Phone: (330) 643-2845</w:t>
      </w:r>
    </w:p>
    <w:p w14:paraId="2D2113AC" w14:textId="349ED3F6" w:rsidR="00475BE9" w:rsidRDefault="0052219F" w:rsidP="0052219F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https://co.summitoh.net/departments/Division-of-Animal-Control.html</w:t>
        </w:r>
      </w:hyperlink>
    </w:p>
    <w:p w14:paraId="49DF5074" w14:textId="77777777" w:rsidR="0052219F" w:rsidRDefault="0052219F" w:rsidP="0052219F">
      <w:pPr>
        <w:pStyle w:val="ListParagraph"/>
        <w:ind w:left="1710"/>
      </w:pPr>
    </w:p>
    <w:p w14:paraId="68FC671A" w14:textId="77777777" w:rsidR="00475BE9" w:rsidRPr="0052219F" w:rsidRDefault="0052219F" w:rsidP="0052219F">
      <w:pPr>
        <w:pStyle w:val="ListParagraph"/>
        <w:numPr>
          <w:ilvl w:val="0"/>
          <w:numId w:val="10"/>
        </w:numPr>
        <w:rPr>
          <w:b/>
          <w:bCs/>
        </w:rPr>
      </w:pPr>
      <w:r w:rsidRPr="0052219F">
        <w:rPr>
          <w:b/>
          <w:bCs/>
        </w:rPr>
        <w:t>Haven For Pets</w:t>
      </w:r>
    </w:p>
    <w:p w14:paraId="0AA45369" w14:textId="77777777" w:rsidR="0052219F" w:rsidRDefault="0052219F" w:rsidP="0052219F">
      <w:pPr>
        <w:pStyle w:val="ListParagraph"/>
        <w:numPr>
          <w:ilvl w:val="0"/>
          <w:numId w:val="12"/>
        </w:numPr>
      </w:pPr>
      <w:r>
        <w:t>Volunteer-based rescue group providing adoption and fostering for dogs and cats</w:t>
      </w:r>
    </w:p>
    <w:p w14:paraId="360C446F" w14:textId="1A6F61BB" w:rsidR="00475BE9" w:rsidRDefault="0052219F" w:rsidP="0052219F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https://havenforpets.org</w:t>
        </w:r>
      </w:hyperlink>
    </w:p>
    <w:p w14:paraId="45D1E859" w14:textId="77777777" w:rsidR="0052219F" w:rsidRDefault="0052219F" w:rsidP="0052219F">
      <w:pPr>
        <w:pStyle w:val="ListParagraph"/>
        <w:ind w:left="1710"/>
      </w:pPr>
    </w:p>
    <w:p w14:paraId="0FAA370F" w14:textId="77777777" w:rsidR="00475BE9" w:rsidRPr="0052219F" w:rsidRDefault="0052219F" w:rsidP="0052219F">
      <w:pPr>
        <w:pStyle w:val="ListParagraph"/>
        <w:numPr>
          <w:ilvl w:val="0"/>
          <w:numId w:val="10"/>
        </w:numPr>
        <w:rPr>
          <w:b/>
          <w:bCs/>
        </w:rPr>
      </w:pPr>
      <w:r w:rsidRPr="0052219F">
        <w:rPr>
          <w:b/>
          <w:bCs/>
        </w:rPr>
        <w:t>One of A Kind Pet Rescue</w:t>
      </w:r>
    </w:p>
    <w:p w14:paraId="3CD7AED0" w14:textId="77777777" w:rsidR="0052219F" w:rsidRDefault="0052219F" w:rsidP="0052219F">
      <w:pPr>
        <w:pStyle w:val="ListParagraph"/>
        <w:numPr>
          <w:ilvl w:val="0"/>
          <w:numId w:val="12"/>
        </w:numPr>
      </w:pPr>
      <w:r>
        <w:t>Provides adoption, rescue, and spay/neuter services</w:t>
      </w:r>
    </w:p>
    <w:p w14:paraId="100F0109" w14:textId="443552A6" w:rsidR="00475BE9" w:rsidRDefault="0052219F" w:rsidP="0052219F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https://www.oneofakindpets.com</w:t>
        </w:r>
      </w:hyperlink>
    </w:p>
    <w:p w14:paraId="53A3273D" w14:textId="77777777" w:rsidR="0052219F" w:rsidRDefault="0052219F" w:rsidP="0052219F">
      <w:pPr>
        <w:pStyle w:val="ListParagraph"/>
        <w:ind w:left="1710"/>
      </w:pPr>
    </w:p>
    <w:p w14:paraId="2AA76DCB" w14:textId="77777777" w:rsidR="00475BE9" w:rsidRPr="0052219F" w:rsidRDefault="0052219F" w:rsidP="0052219F">
      <w:pPr>
        <w:pStyle w:val="ListParagraph"/>
        <w:numPr>
          <w:ilvl w:val="0"/>
          <w:numId w:val="10"/>
        </w:numPr>
        <w:rPr>
          <w:b/>
          <w:bCs/>
        </w:rPr>
      </w:pPr>
      <w:r w:rsidRPr="0052219F">
        <w:rPr>
          <w:b/>
          <w:bCs/>
        </w:rPr>
        <w:t>Pay It Forward For Pets</w:t>
      </w:r>
    </w:p>
    <w:p w14:paraId="36138047" w14:textId="77777777" w:rsidR="0052219F" w:rsidRDefault="0052219F" w:rsidP="0052219F">
      <w:pPr>
        <w:pStyle w:val="ListParagraph"/>
        <w:numPr>
          <w:ilvl w:val="0"/>
          <w:numId w:val="12"/>
        </w:numPr>
      </w:pPr>
      <w:r>
        <w:t>Offers adoption support, medical care funding, and community programs</w:t>
      </w:r>
    </w:p>
    <w:p w14:paraId="742BCF12" w14:textId="283473EF" w:rsidR="00475BE9" w:rsidRDefault="0052219F" w:rsidP="0052219F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C23A15">
          <w:rPr>
            <w:rStyle w:val="Hyperlink"/>
          </w:rPr>
          <w:t>https://payitforwardforpets.org</w:t>
        </w:r>
      </w:hyperlink>
      <w:r>
        <w:t xml:space="preserve"> </w:t>
      </w:r>
    </w:p>
    <w:sectPr w:rsidR="00475BE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DC90615"/>
    <w:multiLevelType w:val="hybridMultilevel"/>
    <w:tmpl w:val="BF384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B2C67"/>
    <w:multiLevelType w:val="hybridMultilevel"/>
    <w:tmpl w:val="60E0F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B02740"/>
    <w:multiLevelType w:val="hybridMultilevel"/>
    <w:tmpl w:val="EF5C1D64"/>
    <w:lvl w:ilvl="0" w:tplc="7868A452"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 w16cid:durableId="63648626">
    <w:abstractNumId w:val="8"/>
  </w:num>
  <w:num w:numId="2" w16cid:durableId="118231963">
    <w:abstractNumId w:val="6"/>
  </w:num>
  <w:num w:numId="3" w16cid:durableId="1637369625">
    <w:abstractNumId w:val="5"/>
  </w:num>
  <w:num w:numId="4" w16cid:durableId="1377118059">
    <w:abstractNumId w:val="4"/>
  </w:num>
  <w:num w:numId="5" w16cid:durableId="1597206879">
    <w:abstractNumId w:val="7"/>
  </w:num>
  <w:num w:numId="6" w16cid:durableId="642081123">
    <w:abstractNumId w:val="3"/>
  </w:num>
  <w:num w:numId="7" w16cid:durableId="1518229033">
    <w:abstractNumId w:val="2"/>
  </w:num>
  <w:num w:numId="8" w16cid:durableId="298000630">
    <w:abstractNumId w:val="1"/>
  </w:num>
  <w:num w:numId="9" w16cid:durableId="563873165">
    <w:abstractNumId w:val="0"/>
  </w:num>
  <w:num w:numId="10" w16cid:durableId="582102672">
    <w:abstractNumId w:val="9"/>
  </w:num>
  <w:num w:numId="11" w16cid:durableId="885026657">
    <w:abstractNumId w:val="10"/>
  </w:num>
  <w:num w:numId="12" w16cid:durableId="3544223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75BE9"/>
    <w:rsid w:val="0052219F"/>
    <w:rsid w:val="00532585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ABA5AA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5221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21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venforpets.org" TargetMode="External"/><Relationship Id="rId3" Type="http://schemas.openxmlformats.org/officeDocument/2006/relationships/styles" Target="styles.xml"/><Relationship Id="rId7" Type="http://schemas.openxmlformats.org/officeDocument/2006/relationships/hyperlink" Target="https://co.summitoh.net/departments/Division-of-Animal-Control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ummithumane.or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ayitforwardforpet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neofakindpet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1094</Characters>
  <Application>Microsoft Office Word</Application>
  <DocSecurity>0</DocSecurity>
  <Lines>27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2</cp:revision>
  <cp:lastPrinted>2025-10-02T15:43:00Z</cp:lastPrinted>
  <dcterms:created xsi:type="dcterms:W3CDTF">2025-10-02T15:43:00Z</dcterms:created>
  <dcterms:modified xsi:type="dcterms:W3CDTF">2025-10-02T15:43:00Z</dcterms:modified>
  <cp:category/>
</cp:coreProperties>
</file>